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449A1" w14:textId="77777777" w:rsidR="00E80746" w:rsidRDefault="00904EE7">
      <w:pPr>
        <w:pStyle w:val="Heading1"/>
      </w:pPr>
      <w:r>
        <w:t>Summit County, Ohio – Clothing Resources</w:t>
      </w:r>
    </w:p>
    <w:p w14:paraId="280967E0" w14:textId="33D06880" w:rsidR="00E80746" w:rsidRPr="00904EE7" w:rsidRDefault="00904EE7" w:rsidP="00904EE7">
      <w:pPr>
        <w:pStyle w:val="ListParagraph"/>
        <w:numPr>
          <w:ilvl w:val="0"/>
          <w:numId w:val="10"/>
        </w:numPr>
        <w:rPr>
          <w:b/>
          <w:bCs/>
        </w:rPr>
      </w:pPr>
      <w:r w:rsidRPr="00904EE7">
        <w:rPr>
          <w:b/>
          <w:bCs/>
        </w:rPr>
        <w:t>Goodwill Industries (Akron area) – Elizabeth Clark Emergency Fund</w:t>
      </w:r>
    </w:p>
    <w:p w14:paraId="2AF776EE" w14:textId="77777777" w:rsidR="00904EE7" w:rsidRDefault="00904EE7" w:rsidP="00904EE7">
      <w:pPr>
        <w:pStyle w:val="ListParagraph"/>
        <w:numPr>
          <w:ilvl w:val="0"/>
          <w:numId w:val="12"/>
        </w:numPr>
      </w:pPr>
      <w:r>
        <w:t>Provides gift cards for individuals in hardship to shop for clothing, furniture, and household items</w:t>
      </w:r>
    </w:p>
    <w:p w14:paraId="0BE2D3AC" w14:textId="112A144B" w:rsidR="00E80746" w:rsidRDefault="00904EE7" w:rsidP="00904EE7">
      <w:pPr>
        <w:pStyle w:val="ListParagraph"/>
        <w:numPr>
          <w:ilvl w:val="1"/>
          <w:numId w:val="12"/>
        </w:numPr>
      </w:pPr>
      <w:r>
        <w:t xml:space="preserve">Website: </w:t>
      </w:r>
      <w:hyperlink r:id="rId6" w:history="1">
        <w:r w:rsidRPr="00C23A15">
          <w:rPr>
            <w:rStyle w:val="Hyperlink"/>
          </w:rPr>
          <w:t>https://goodwillakron.org/clothing-transportation-assistance-2</w:t>
        </w:r>
      </w:hyperlink>
      <w:r>
        <w:t xml:space="preserve"> </w:t>
      </w:r>
    </w:p>
    <w:p w14:paraId="10B26F97" w14:textId="77777777" w:rsidR="00904EE7" w:rsidRDefault="00904EE7" w:rsidP="00904EE7">
      <w:pPr>
        <w:pStyle w:val="ListParagraph"/>
        <w:ind w:left="1710"/>
      </w:pPr>
    </w:p>
    <w:p w14:paraId="17DF290E" w14:textId="2EDB7F9D" w:rsidR="00E80746" w:rsidRPr="00904EE7" w:rsidRDefault="00904EE7" w:rsidP="00904EE7">
      <w:pPr>
        <w:pStyle w:val="ListParagraph"/>
        <w:numPr>
          <w:ilvl w:val="0"/>
          <w:numId w:val="10"/>
        </w:numPr>
        <w:rPr>
          <w:b/>
          <w:bCs/>
        </w:rPr>
      </w:pPr>
      <w:r w:rsidRPr="00904EE7">
        <w:rPr>
          <w:b/>
          <w:bCs/>
        </w:rPr>
        <w:t>Salvation Army – Summit County Area Services</w:t>
      </w:r>
    </w:p>
    <w:p w14:paraId="3270DCCA" w14:textId="77777777" w:rsidR="00904EE7" w:rsidRDefault="00904EE7" w:rsidP="00904EE7">
      <w:pPr>
        <w:pStyle w:val="ListParagraph"/>
        <w:numPr>
          <w:ilvl w:val="0"/>
          <w:numId w:val="12"/>
        </w:numPr>
      </w:pPr>
      <w:r>
        <w:t>Operates the H.U.G.S. (Hats, Underwear, Gloves, Socks) program providing essential clothing items</w:t>
      </w:r>
    </w:p>
    <w:p w14:paraId="77E125BD" w14:textId="77777777" w:rsidR="00904EE7" w:rsidRDefault="00904EE7" w:rsidP="00904EE7">
      <w:pPr>
        <w:pStyle w:val="ListParagraph"/>
        <w:numPr>
          <w:ilvl w:val="0"/>
          <w:numId w:val="12"/>
        </w:numPr>
      </w:pPr>
      <w:r>
        <w:t>Accepts donations of clothing, furniture, and household items</w:t>
      </w:r>
    </w:p>
    <w:p w14:paraId="6736C112" w14:textId="284178A5" w:rsidR="00E80746" w:rsidRDefault="00904EE7" w:rsidP="00904EE7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https://easternusa.salvationarmy.org/northeast-ohio/summit-county</w:t>
        </w:r>
      </w:hyperlink>
      <w:r>
        <w:t xml:space="preserve"> </w:t>
      </w:r>
    </w:p>
    <w:p w14:paraId="5AE418F0" w14:textId="77777777" w:rsidR="00904EE7" w:rsidRDefault="00904EE7" w:rsidP="00904EE7">
      <w:pPr>
        <w:pStyle w:val="ListParagraph"/>
        <w:ind w:left="1710"/>
      </w:pPr>
    </w:p>
    <w:p w14:paraId="3A99B837" w14:textId="7FE2ED41" w:rsidR="00E80746" w:rsidRPr="00904EE7" w:rsidRDefault="00904EE7" w:rsidP="00904EE7">
      <w:pPr>
        <w:pStyle w:val="ListParagraph"/>
        <w:numPr>
          <w:ilvl w:val="0"/>
          <w:numId w:val="10"/>
        </w:numPr>
        <w:rPr>
          <w:b/>
          <w:bCs/>
        </w:rPr>
      </w:pPr>
      <w:r w:rsidRPr="00904EE7">
        <w:rPr>
          <w:b/>
          <w:bCs/>
        </w:rPr>
        <w:t>Happy Tails Thrift Shop – Humane Society of Summit County</w:t>
      </w:r>
    </w:p>
    <w:p w14:paraId="6DFE75CB" w14:textId="77777777" w:rsidR="00904EE7" w:rsidRDefault="00904EE7" w:rsidP="00904EE7">
      <w:pPr>
        <w:pStyle w:val="ListParagraph"/>
        <w:numPr>
          <w:ilvl w:val="0"/>
          <w:numId w:val="12"/>
        </w:numPr>
      </w:pPr>
      <w:r>
        <w:t>Sells gently used clothing and home goods to fund animal rescue</w:t>
      </w:r>
    </w:p>
    <w:p w14:paraId="7B41D825" w14:textId="77777777" w:rsidR="00904EE7" w:rsidRDefault="00904EE7" w:rsidP="00904EE7">
      <w:pPr>
        <w:pStyle w:val="ListParagraph"/>
        <w:numPr>
          <w:ilvl w:val="1"/>
          <w:numId w:val="12"/>
        </w:numPr>
      </w:pPr>
      <w:r>
        <w:t>Address: 1770 Merriman Rd, Akron, OH</w:t>
      </w:r>
    </w:p>
    <w:p w14:paraId="363CE64E" w14:textId="308D31B3" w:rsidR="00E80746" w:rsidRDefault="00904EE7" w:rsidP="00904EE7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https://summithumane.org/happy-tails-thrift-shop</w:t>
        </w:r>
      </w:hyperlink>
      <w:r>
        <w:t xml:space="preserve"> </w:t>
      </w:r>
    </w:p>
    <w:p w14:paraId="5ECEF3A0" w14:textId="77777777" w:rsidR="00904EE7" w:rsidRDefault="00904EE7" w:rsidP="00904EE7">
      <w:pPr>
        <w:pStyle w:val="ListParagraph"/>
        <w:ind w:left="1710"/>
      </w:pPr>
    </w:p>
    <w:p w14:paraId="595C0D62" w14:textId="34FF3DD9" w:rsidR="00E80746" w:rsidRPr="00904EE7" w:rsidRDefault="00904EE7" w:rsidP="00904EE7">
      <w:pPr>
        <w:pStyle w:val="ListParagraph"/>
        <w:numPr>
          <w:ilvl w:val="0"/>
          <w:numId w:val="10"/>
        </w:numPr>
        <w:rPr>
          <w:b/>
          <w:bCs/>
        </w:rPr>
      </w:pPr>
      <w:r w:rsidRPr="00904EE7">
        <w:rPr>
          <w:b/>
          <w:bCs/>
        </w:rPr>
        <w:t>211 Summit / United Way – Clothing &amp; Household Items</w:t>
      </w:r>
    </w:p>
    <w:p w14:paraId="3F8C0CD6" w14:textId="77777777" w:rsidR="00904EE7" w:rsidRDefault="00904EE7" w:rsidP="00904EE7">
      <w:pPr>
        <w:pStyle w:val="ListParagraph"/>
        <w:numPr>
          <w:ilvl w:val="0"/>
          <w:numId w:val="12"/>
        </w:numPr>
      </w:pPr>
      <w:r>
        <w:t>Connects individuals with local clothing and household item resources</w:t>
      </w:r>
    </w:p>
    <w:p w14:paraId="3B7A5AA5" w14:textId="778D1340" w:rsidR="00E80746" w:rsidRDefault="00904EE7" w:rsidP="00904EE7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https://www.uwsummitmedina.org/services/211</w:t>
        </w:r>
      </w:hyperlink>
      <w:r>
        <w:t xml:space="preserve"> </w:t>
      </w:r>
    </w:p>
    <w:p w14:paraId="72187DA9" w14:textId="77777777" w:rsidR="00904EE7" w:rsidRDefault="00904EE7" w:rsidP="00904EE7">
      <w:pPr>
        <w:pStyle w:val="ListParagraph"/>
        <w:ind w:left="1710"/>
      </w:pPr>
    </w:p>
    <w:p w14:paraId="5FF430F3" w14:textId="203A8772" w:rsidR="00E80746" w:rsidRPr="00904EE7" w:rsidRDefault="00904EE7" w:rsidP="00904EE7">
      <w:pPr>
        <w:pStyle w:val="ListParagraph"/>
        <w:numPr>
          <w:ilvl w:val="0"/>
          <w:numId w:val="10"/>
        </w:numPr>
        <w:rPr>
          <w:b/>
          <w:bCs/>
        </w:rPr>
      </w:pPr>
      <w:r w:rsidRPr="00904EE7">
        <w:rPr>
          <w:b/>
          <w:bCs/>
        </w:rPr>
        <w:t>Haven of Rest Ministries – Summit County</w:t>
      </w:r>
    </w:p>
    <w:p w14:paraId="060DDEE9" w14:textId="5D2D532E" w:rsidR="00904EE7" w:rsidRDefault="00904EE7" w:rsidP="00904EE7">
      <w:pPr>
        <w:pStyle w:val="ListParagraph"/>
        <w:numPr>
          <w:ilvl w:val="0"/>
          <w:numId w:val="12"/>
        </w:numPr>
      </w:pPr>
      <w:r>
        <w:t xml:space="preserve">Provides free clothing for men, women, and children at no cost </w:t>
      </w:r>
    </w:p>
    <w:p w14:paraId="3606BF48" w14:textId="59AD386A" w:rsidR="00E80746" w:rsidRDefault="00904EE7" w:rsidP="00904EE7">
      <w:pPr>
        <w:pStyle w:val="ListParagraph"/>
        <w:numPr>
          <w:ilvl w:val="1"/>
          <w:numId w:val="12"/>
        </w:numPr>
      </w:pPr>
      <w:r>
        <w:t xml:space="preserve">Website: </w:t>
      </w:r>
      <w:hyperlink r:id="rId10" w:history="1">
        <w:r w:rsidRPr="00C23A15">
          <w:rPr>
            <w:rStyle w:val="Hyperlink"/>
          </w:rPr>
          <w:t>https://www.findhelp.org/goods/clothing--hudson-oh</w:t>
        </w:r>
      </w:hyperlink>
      <w:r>
        <w:t xml:space="preserve"> </w:t>
      </w:r>
    </w:p>
    <w:p w14:paraId="5FD8E513" w14:textId="77777777" w:rsidR="00904EE7" w:rsidRDefault="00904EE7" w:rsidP="00904EE7">
      <w:pPr>
        <w:pStyle w:val="ListParagraph"/>
        <w:ind w:left="1710"/>
      </w:pPr>
    </w:p>
    <w:p w14:paraId="3BE5014D" w14:textId="1211655A" w:rsidR="00E80746" w:rsidRPr="00904EE7" w:rsidRDefault="00904EE7" w:rsidP="00904EE7">
      <w:pPr>
        <w:pStyle w:val="ListParagraph"/>
        <w:numPr>
          <w:ilvl w:val="0"/>
          <w:numId w:val="10"/>
        </w:numPr>
        <w:rPr>
          <w:b/>
          <w:bCs/>
        </w:rPr>
      </w:pPr>
      <w:r w:rsidRPr="00904EE7">
        <w:rPr>
          <w:b/>
          <w:bCs/>
        </w:rPr>
        <w:t>Local Church &amp; Community Clothing Closets</w:t>
      </w:r>
    </w:p>
    <w:p w14:paraId="12E45069" w14:textId="77777777" w:rsidR="00904EE7" w:rsidRDefault="00904EE7" w:rsidP="00904EE7">
      <w:pPr>
        <w:pStyle w:val="ListParagraph"/>
        <w:numPr>
          <w:ilvl w:val="0"/>
          <w:numId w:val="12"/>
        </w:numPr>
      </w:pPr>
      <w:r>
        <w:t>Various churches and nonprofit groups provide seasonal attire, uniforms, and general clothing support for families</w:t>
      </w:r>
    </w:p>
    <w:p w14:paraId="5B6FC023" w14:textId="442D21BA" w:rsidR="00E80746" w:rsidRDefault="00904EE7" w:rsidP="00904EE7">
      <w:pPr>
        <w:pStyle w:val="ListParagraph"/>
        <w:numPr>
          <w:ilvl w:val="0"/>
          <w:numId w:val="12"/>
        </w:numPr>
      </w:pPr>
      <w:r>
        <w:t xml:space="preserve">Website: </w:t>
      </w:r>
      <w:hyperlink r:id="rId11" w:history="1">
        <w:r w:rsidRPr="00C23A15">
          <w:rPr>
            <w:rStyle w:val="Hyperlink"/>
          </w:rPr>
          <w:t>https://www.needhelppayingbills.com/html/summit_county_clothing_closets.html</w:t>
        </w:r>
      </w:hyperlink>
      <w:r>
        <w:t xml:space="preserve"> </w:t>
      </w:r>
    </w:p>
    <w:sectPr w:rsidR="00E8074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023C7D"/>
    <w:multiLevelType w:val="hybridMultilevel"/>
    <w:tmpl w:val="D86AE8CE"/>
    <w:lvl w:ilvl="0" w:tplc="7868A452">
      <w:numFmt w:val="bullet"/>
      <w:lvlText w:val="•"/>
      <w:lvlJc w:val="left"/>
      <w:pPr>
        <w:ind w:left="99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17FA0D7F"/>
    <w:multiLevelType w:val="hybridMultilevel"/>
    <w:tmpl w:val="C8AE6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B125A"/>
    <w:multiLevelType w:val="hybridMultilevel"/>
    <w:tmpl w:val="D158C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79109">
    <w:abstractNumId w:val="8"/>
  </w:num>
  <w:num w:numId="2" w16cid:durableId="920603563">
    <w:abstractNumId w:val="6"/>
  </w:num>
  <w:num w:numId="3" w16cid:durableId="1306205330">
    <w:abstractNumId w:val="5"/>
  </w:num>
  <w:num w:numId="4" w16cid:durableId="1670671735">
    <w:abstractNumId w:val="4"/>
  </w:num>
  <w:num w:numId="5" w16cid:durableId="1722245104">
    <w:abstractNumId w:val="7"/>
  </w:num>
  <w:num w:numId="6" w16cid:durableId="709260254">
    <w:abstractNumId w:val="3"/>
  </w:num>
  <w:num w:numId="7" w16cid:durableId="207306789">
    <w:abstractNumId w:val="2"/>
  </w:num>
  <w:num w:numId="8" w16cid:durableId="765421419">
    <w:abstractNumId w:val="1"/>
  </w:num>
  <w:num w:numId="9" w16cid:durableId="591549385">
    <w:abstractNumId w:val="0"/>
  </w:num>
  <w:num w:numId="10" w16cid:durableId="393432655">
    <w:abstractNumId w:val="11"/>
  </w:num>
  <w:num w:numId="11" w16cid:durableId="1121074100">
    <w:abstractNumId w:val="10"/>
  </w:num>
  <w:num w:numId="12" w16cid:durableId="12531236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7C94"/>
    <w:rsid w:val="0015074B"/>
    <w:rsid w:val="0029639D"/>
    <w:rsid w:val="00326F90"/>
    <w:rsid w:val="00532585"/>
    <w:rsid w:val="00904EE7"/>
    <w:rsid w:val="00AA1D8D"/>
    <w:rsid w:val="00B47730"/>
    <w:rsid w:val="00CB0664"/>
    <w:rsid w:val="00CE1D12"/>
    <w:rsid w:val="00E8074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7CD632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04EE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4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mmithumane.org/happy-tails-thrift-sho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asternusa.salvationarmy.org/northeast-ohio/summit-county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oodwillakron.org/clothing-transportation-assistance-2" TargetMode="External"/><Relationship Id="rId11" Type="http://schemas.openxmlformats.org/officeDocument/2006/relationships/hyperlink" Target="https://www.needhelppayingbills.com/html/summit_county_clothing_closets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indhelp.org/goods/clothing--hudson-o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wsummitmedina.org/services/2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1570</Characters>
  <Application>Microsoft Office Word</Application>
  <DocSecurity>0</DocSecurity>
  <Lines>42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dcterms:created xsi:type="dcterms:W3CDTF">2025-10-02T15:26:00Z</dcterms:created>
  <dcterms:modified xsi:type="dcterms:W3CDTF">2026-01-21T17:43:00Z</dcterms:modified>
  <cp:category/>
</cp:coreProperties>
</file>